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Intro Email Template</w:t>
      </w:r>
    </w:p>
    <w:p>
      <w:r>
        <w:t>Subject: Introducing NovaEnergy Commodities Brokerage LLC</w:t>
      </w:r>
    </w:p>
    <w:p>
      <w:r>
        <w:t>Dear [Name],</w:t>
      </w:r>
    </w:p>
    <w:p>
      <w:r>
        <w:t>I’d like to introduce NovaEnergy Commodities Brokerage LLC. We connect buyers and sellers of physical oil, natural gas, and renewable energy credits globally. We would welcome the opportunity to discuss how we can support your procurement and trading needs.</w:t>
      </w:r>
    </w:p>
    <w:p>
      <w:r>
        <w:t>Kind regards,</w:t>
        <w:br/>
        <w:t>[Your Name]</w:t>
        <w:br/>
        <w:t>NovaEnergy Commodities Brokerage LLC</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